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郑云枫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中药制药技术与产品设计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中药制药技术与产品设计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中药制药技术与产品设计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中药制药技术与产品设计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